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132" w:rsidRPr="000A3132" w:rsidRDefault="000A3132" w:rsidP="002C10CF">
      <w:pPr>
        <w:pStyle w:val="a3"/>
        <w:spacing w:before="0" w:beforeAutospacing="0" w:after="0" w:afterAutospacing="0"/>
        <w:jc w:val="center"/>
      </w:pPr>
      <w:r w:rsidRPr="000A3132">
        <w:rPr>
          <w:b/>
          <w:bCs/>
          <w:color w:val="000000"/>
        </w:rPr>
        <w:t>АНАЛІТИЧНА   ДОВІДКА</w:t>
      </w:r>
    </w:p>
    <w:p w:rsidR="000A3132" w:rsidRPr="000A3132" w:rsidRDefault="000A3132" w:rsidP="000A3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роботи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зі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зверненнями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</w:t>
      </w:r>
    </w:p>
    <w:p w:rsidR="000A3132" w:rsidRPr="000A3132" w:rsidRDefault="000A3132" w:rsidP="000A3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територіальному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управлінні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Державної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судової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адміністрації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України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Харківській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області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за 1 </w:t>
      </w:r>
      <w:proofErr w:type="spellStart"/>
      <w:proofErr w:type="gram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</w:t>
      </w:r>
      <w:proofErr w:type="gram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івріччя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202</w:t>
      </w:r>
      <w:r w:rsidR="00286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</w:t>
      </w:r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року    </w:t>
      </w:r>
    </w:p>
    <w:p w:rsidR="000A3132" w:rsidRPr="000A3132" w:rsidRDefault="000A3132" w:rsidP="000A3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3132" w:rsidRPr="000A3132" w:rsidRDefault="000A3132" w:rsidP="000A3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зверненнями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територіального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ержавної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судової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Харківській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Закону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A3132" w:rsidRPr="000A3132" w:rsidRDefault="000A3132" w:rsidP="000A313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1 </w:t>
      </w:r>
      <w:proofErr w:type="spellStart"/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івріччі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286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 в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територіальному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судової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Харківській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знаходилося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6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34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них </w:t>
      </w:r>
      <w:r w:rsidR="00286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4 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заяви),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286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42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,0  % </w:t>
      </w:r>
      <w:r w:rsidR="00286AC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менше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1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півріччі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377F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року.</w:t>
      </w:r>
    </w:p>
    <w:p w:rsidR="000A3132" w:rsidRPr="000A3132" w:rsidRDefault="000A3132" w:rsidP="000A3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3132" w:rsidRPr="000A3132" w:rsidRDefault="000A3132" w:rsidP="000A3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Станом на 30.06.202</w:t>
      </w:r>
      <w:r w:rsidR="00286A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2</w:t>
      </w:r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в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територіальному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управлінні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розглянуто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скарг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):</w:t>
      </w:r>
    </w:p>
    <w:p w:rsidR="00377FF0" w:rsidRDefault="000A3132" w:rsidP="00377F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територіальному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 </w:t>
      </w:r>
      <w:r w:rsidR="00377F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  1 </w:t>
      </w:r>
      <w:proofErr w:type="spellStart"/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івріччі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377F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21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  – </w:t>
      </w:r>
      <w:r w:rsidR="00377F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32</w:t>
      </w:r>
      <w:r w:rsidR="00377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A3132" w:rsidRPr="000A3132" w:rsidRDefault="000A3132" w:rsidP="00377F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7F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Надісланих за належністю та залишених буз розгляду звернень протягом 1 півріччя 2022 року не було. </w:t>
      </w:r>
    </w:p>
    <w:p w:rsidR="000A3132" w:rsidRPr="000A3132" w:rsidRDefault="000A3132" w:rsidP="000A3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Станом на 1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 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залишок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нерозглянутих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територіальному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склав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13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скарг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В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аналогічному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минулого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 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залишок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складав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скарг</w:t>
      </w:r>
      <w:proofErr w:type="spellEnd"/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0A3132" w:rsidRPr="000A3132" w:rsidRDefault="000A3132" w:rsidP="000A3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кількості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скарг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розглянутих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територіальним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скарги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1 </w:t>
      </w:r>
      <w:proofErr w:type="spellStart"/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івріччі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року, 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скарги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визнані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необґрунтованими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складає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100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кількості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розглянутих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скарг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3132" w:rsidRPr="000A3132" w:rsidRDefault="000A3132" w:rsidP="000A3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бґрунтован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их</w:t>
      </w:r>
      <w:proofErr w:type="spellEnd"/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скарг протягом звітного періоду не  було. 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попередньому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звітному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цей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показник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складав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скарг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21,5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%.</w:t>
      </w:r>
    </w:p>
    <w:p w:rsidR="000A3132" w:rsidRPr="000A3132" w:rsidRDefault="000A3132" w:rsidP="000A3132">
      <w:pPr>
        <w:tabs>
          <w:tab w:val="left" w:pos="936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зазначений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скарги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тяганини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справ. </w:t>
      </w:r>
    </w:p>
    <w:p w:rsidR="000A3132" w:rsidRPr="000A3132" w:rsidRDefault="000A3132" w:rsidP="000A3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Стосовно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повторних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дублетних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скарг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зазначити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звітному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до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територіального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</w:t>
      </w:r>
      <w:proofErr w:type="spellEnd"/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</w:t>
      </w:r>
      <w:proofErr w:type="spellEnd"/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</w:t>
      </w:r>
      <w:proofErr w:type="spellEnd"/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Взагалі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проаналізувати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скарги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зробити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висновок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скарги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надходять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обрали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оскарження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метод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впливу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суд.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ідіймають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вони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скаржаться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більшості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випадків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стосуються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тобто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незгодою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авторів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процесуальними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судовими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рішеннями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 </w:t>
      </w:r>
    </w:p>
    <w:p w:rsidR="000A3132" w:rsidRPr="000A3132" w:rsidRDefault="000A3132" w:rsidP="000A3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строками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розглянуті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A3132" w:rsidRPr="000A3132" w:rsidRDefault="000A3132" w:rsidP="000A3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 - </w:t>
      </w:r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 до 5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діб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-  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12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</w:t>
      </w:r>
      <w:proofErr w:type="spellEnd"/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ь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становить 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33,3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%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кількості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знаходилися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у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територіальному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A3132" w:rsidRPr="000A3132" w:rsidRDefault="000A3132" w:rsidP="000A3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   </w:t>
      </w:r>
      <w:r w:rsidRPr="000A31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 - </w:t>
      </w:r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 до 15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діб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  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7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становить 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19,5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кількості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територіального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A3132" w:rsidRPr="000A3132" w:rsidRDefault="000A3132" w:rsidP="000A3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   </w:t>
      </w:r>
      <w:r w:rsidRPr="000A313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  <w:t xml:space="preserve">      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 до 30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діб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  18 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становить 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11,1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кількості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територіального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3132" w:rsidRPr="000A3132" w:rsidRDefault="000A3132" w:rsidP="000A3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Якість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повнота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відповідність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Закону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відповідей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скарги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надавались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територіальним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авторам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контролюються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начальником та заступником начальника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територіального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ержавної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судової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Харківській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      </w:t>
      </w:r>
    </w:p>
    <w:p w:rsidR="000A3132" w:rsidRPr="000A3132" w:rsidRDefault="000A3132" w:rsidP="000A31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кожного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воно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потребувало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додаткового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вивчення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відповідальним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направлялись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місцевих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судів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міста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Харкова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  та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встановлювався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контроль. Контроль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завершувався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ісля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поставлених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обґрунтованого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вжиття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необхідних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заходів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заявнику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A3132" w:rsidRPr="000A3132" w:rsidRDefault="000A3132" w:rsidP="000A3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звітного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скаргами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ок</w:t>
      </w:r>
      <w:proofErr w:type="spellEnd"/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виїздом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gramStart"/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</w:t>
      </w:r>
      <w:proofErr w:type="gramEnd"/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судів не було.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3132" w:rsidRPr="000A3132" w:rsidRDefault="000A3132" w:rsidP="000A3132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метою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практичної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місцевим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судам та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удосконалення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територіальним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планувалися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проводилися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місцевих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судах.</w:t>
      </w:r>
      <w:r w:rsidRPr="000A3132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</w:t>
      </w:r>
    </w:p>
    <w:p w:rsidR="000A3132" w:rsidRPr="00E9346B" w:rsidRDefault="000A3132" w:rsidP="000A3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</w:t>
      </w:r>
      <w:proofErr w:type="spellStart"/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івріччя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перевірки в місцевих загальних судах міста Харкова та Харківської області 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перенесені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зв’язку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мінімізації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ризиків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розповсюдження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гострої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респіраторної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хвороби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COVID-19,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спричиненої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коронавірусом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SARS-CoV-2 до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касування</w:t>
      </w:r>
      <w:proofErr w:type="spellEnd"/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обмежувальних</w:t>
      </w:r>
      <w:proofErr w:type="spellEnd"/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заходів</w:t>
      </w:r>
      <w:proofErr w:type="spellEnd"/>
      <w:r w:rsidR="007C3D7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</w:t>
      </w:r>
      <w:r w:rsidR="00E9346B" w:rsidRPr="00E9346B">
        <w:rPr>
          <w:color w:val="000000"/>
          <w:sz w:val="28"/>
          <w:szCs w:val="28"/>
          <w:lang w:val="uk-UA"/>
        </w:rPr>
        <w:t xml:space="preserve"> </w:t>
      </w:r>
      <w:r w:rsidR="00E9346B" w:rsidRPr="00E9346B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зв’язку зі зміною обставин,  внаслідок запровадження в Україна воєнного стану, відповідно до Указу Президента України від 24.02.2022 № 64/2022 «Про введення воєнного стану в Україні», затвердженого Законом України  від 24.02.2022  № 2102-</w:t>
      </w:r>
      <w:r w:rsidR="00E9346B" w:rsidRPr="00E9346B">
        <w:rPr>
          <w:rFonts w:ascii="Times New Roman" w:hAnsi="Times New Roman" w:cs="Times New Roman"/>
          <w:color w:val="000000"/>
          <w:sz w:val="28"/>
          <w:szCs w:val="28"/>
          <w:lang w:val="en-US"/>
        </w:rPr>
        <w:t>IX</w:t>
      </w:r>
      <w:r w:rsidR="00E9346B" w:rsidRPr="00E9346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 затвердження  Указу Президента «Про введення воєнного стану», зі змінами та доповненнями.</w:t>
      </w:r>
    </w:p>
    <w:p w:rsidR="000A3132" w:rsidRPr="002C10CF" w:rsidRDefault="000A3132" w:rsidP="000A3132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C10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Відповідальними за стан роботи з питань звернень громадян в усіх місцевих судах, згідно виданих наказів керівників</w:t>
      </w: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C10C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апаратів судів, визначені конкретні працівники, що сприяє більш якісному попередньому аналізу кореспонденції, контролю за дотриманням терміну розгляду звернень громадян.</w:t>
      </w:r>
    </w:p>
    <w:p w:rsidR="000A3132" w:rsidRPr="000A3132" w:rsidRDefault="000A3132" w:rsidP="000A31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територіальному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приділяється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значна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увага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зверненнями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проводиться особистий прийом громадян керівництвом територіального управління,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затвердженого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графіку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Крім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того, </w:t>
      </w:r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необхідності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в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територіальному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здійснюватися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прийом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у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відеоконференції</w:t>
      </w:r>
      <w:proofErr w:type="spellEnd"/>
    </w:p>
    <w:p w:rsidR="000A3132" w:rsidRPr="000A3132" w:rsidRDefault="000A3132" w:rsidP="000A3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3132" w:rsidRPr="000A3132" w:rsidRDefault="000A3132" w:rsidP="000A3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Враховуючи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вищевикладене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метою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покращення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пропонуємо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</w:p>
    <w:p w:rsidR="000A3132" w:rsidRPr="000A3132" w:rsidRDefault="000A3132" w:rsidP="000A31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3132" w:rsidRPr="000A3132" w:rsidRDefault="000A3132" w:rsidP="000A31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Відділу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організаційного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забезпечення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діяльності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суді</w:t>
      </w:r>
      <w:proofErr w:type="gram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</w:t>
      </w:r>
      <w:proofErr w:type="gram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судової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статистики:</w:t>
      </w:r>
    </w:p>
    <w:p w:rsidR="000A3132" w:rsidRPr="000A3132" w:rsidRDefault="000A3132" w:rsidP="000A3132">
      <w:pPr>
        <w:numPr>
          <w:ilvl w:val="0"/>
          <w:numId w:val="1"/>
        </w:numPr>
        <w:tabs>
          <w:tab w:val="clear" w:pos="720"/>
          <w:tab w:val="left" w:pos="540"/>
          <w:tab w:val="left" w:pos="1260"/>
        </w:tabs>
        <w:spacing w:before="100"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готувати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стан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зверненнями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заслуховування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засіданні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колегії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територіального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</w:p>
    <w:p w:rsidR="000A3132" w:rsidRPr="000A3132" w:rsidRDefault="000A3132" w:rsidP="000A3132">
      <w:pPr>
        <w:numPr>
          <w:ilvl w:val="0"/>
          <w:numId w:val="1"/>
        </w:numPr>
        <w:tabs>
          <w:tab w:val="clear" w:pos="720"/>
          <w:tab w:val="left" w:pos="540"/>
          <w:tab w:val="left" w:pos="1260"/>
        </w:tabs>
        <w:spacing w:before="100"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висвітлювати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засобах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масової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зверненнями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роз’яснювати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повноваження</w:t>
      </w:r>
      <w:proofErr w:type="spellEnd"/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ержавної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судової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A3132" w:rsidRPr="000A3132" w:rsidRDefault="000A3132" w:rsidP="000A3132">
      <w:pPr>
        <w:numPr>
          <w:ilvl w:val="0"/>
          <w:numId w:val="1"/>
        </w:numPr>
        <w:tabs>
          <w:tab w:val="clear" w:pos="720"/>
          <w:tab w:val="left" w:pos="540"/>
          <w:tab w:val="left" w:pos="1260"/>
        </w:tabs>
        <w:spacing w:before="100"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кожним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фактом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строків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відповідей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ірки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:rsidR="000A3132" w:rsidRPr="000A3132" w:rsidRDefault="000A3132" w:rsidP="000A3132">
      <w:pPr>
        <w:numPr>
          <w:ilvl w:val="0"/>
          <w:numId w:val="1"/>
        </w:numPr>
        <w:tabs>
          <w:tab w:val="clear" w:pos="720"/>
          <w:tab w:val="left" w:pos="540"/>
          <w:tab w:val="left" w:pos="1260"/>
        </w:tabs>
        <w:spacing w:before="100"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семінарські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заняття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працівниками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місцевих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суді</w:t>
      </w:r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відповідають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організацію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зверненнями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A3132" w:rsidRPr="000A3132" w:rsidRDefault="000A3132" w:rsidP="000A3132">
      <w:pPr>
        <w:numPr>
          <w:ilvl w:val="0"/>
          <w:numId w:val="1"/>
        </w:numPr>
        <w:tabs>
          <w:tab w:val="clear" w:pos="720"/>
          <w:tab w:val="left" w:pos="540"/>
          <w:tab w:val="left" w:pos="1260"/>
        </w:tabs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вивчення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стану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зверненнями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місцевих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судах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міста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Харкова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A3132" w:rsidRPr="000A3132" w:rsidRDefault="000A3132" w:rsidP="000A3132">
      <w:pPr>
        <w:spacing w:after="0" w:line="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3132" w:rsidRPr="000A3132" w:rsidRDefault="000A3132" w:rsidP="000A3132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Рекомендувати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головам та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керівникам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апаратів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місцевих</w:t>
      </w:r>
      <w:proofErr w:type="spell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суді</w:t>
      </w:r>
      <w:proofErr w:type="gramStart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0A31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0A3132" w:rsidRPr="000A3132" w:rsidRDefault="000A3132" w:rsidP="000A3132">
      <w:pPr>
        <w:spacing w:after="0" w:line="2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3132" w:rsidRPr="000A3132" w:rsidRDefault="000A3132" w:rsidP="000A3132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ідсумки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зверненнями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щоквартально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виносити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апаратних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нарадах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суду;</w:t>
      </w:r>
    </w:p>
    <w:p w:rsidR="000A3132" w:rsidRPr="000A3132" w:rsidRDefault="000A3132" w:rsidP="000A3132">
      <w:pPr>
        <w:spacing w:before="100"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щоквартально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моніторинг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причин,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породжують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надходження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недотримання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чинним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термінів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безпідставної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задоволенні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законних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заявника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A3132" w:rsidRPr="000A3132" w:rsidRDefault="000A3132" w:rsidP="000A3132">
      <w:pPr>
        <w:spacing w:before="100" w:after="0" w:line="2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 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надавати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об’єктивні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територіального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proofErr w:type="gram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ержавної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судової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адміністрації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Харківській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розгляду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дотримуючись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встановленого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запиті</w:t>
      </w:r>
      <w:proofErr w:type="spellEnd"/>
      <w:r w:rsidRPr="000A3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строку.</w:t>
      </w:r>
    </w:p>
    <w:p w:rsidR="000A3132" w:rsidRPr="000A3132" w:rsidRDefault="000A3132" w:rsidP="000A3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3132" w:rsidRPr="000A3132" w:rsidRDefault="000A3132" w:rsidP="000A3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 xml:space="preserve">Начальник </w:t>
      </w:r>
      <w:proofErr w:type="spellStart"/>
      <w:r w:rsidRPr="000A313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відділу</w:t>
      </w:r>
      <w:proofErr w:type="spellEnd"/>
      <w:r w:rsidRPr="000A313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 xml:space="preserve">  </w:t>
      </w:r>
      <w:proofErr w:type="spellStart"/>
      <w:r w:rsidRPr="000A313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організаційного</w:t>
      </w:r>
      <w:proofErr w:type="spellEnd"/>
      <w:r w:rsidRPr="000A313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 xml:space="preserve"> </w:t>
      </w:r>
    </w:p>
    <w:p w:rsidR="000A3132" w:rsidRPr="000A3132" w:rsidRDefault="000A3132" w:rsidP="000A3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313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забезпечення</w:t>
      </w:r>
      <w:proofErr w:type="spellEnd"/>
      <w:r w:rsidRPr="000A313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діяльності</w:t>
      </w:r>
      <w:proofErr w:type="spellEnd"/>
      <w:r w:rsidRPr="000A313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0A313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суді</w:t>
      </w:r>
      <w:proofErr w:type="gramStart"/>
      <w:r w:rsidRPr="000A313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0A313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 xml:space="preserve"> </w:t>
      </w:r>
    </w:p>
    <w:p w:rsidR="000A3132" w:rsidRPr="000A3132" w:rsidRDefault="00E9346B" w:rsidP="000A3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 xml:space="preserve">та </w:t>
      </w:r>
      <w:proofErr w:type="spellStart"/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судової</w:t>
      </w:r>
      <w:proofErr w:type="spellEnd"/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 xml:space="preserve"> статистики </w:t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ab/>
      </w:r>
      <w:r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ab/>
      </w:r>
      <w:bookmarkStart w:id="0" w:name="_GoBack"/>
      <w:bookmarkEnd w:id="0"/>
      <w:r w:rsidR="000A3132" w:rsidRPr="000A313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 xml:space="preserve">Н.К. </w:t>
      </w:r>
      <w:proofErr w:type="spellStart"/>
      <w:r w:rsidR="000A3132" w:rsidRPr="000A313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  <w:lang w:eastAsia="ru-RU"/>
        </w:rPr>
        <w:t>Меренцева</w:t>
      </w:r>
      <w:proofErr w:type="spellEnd"/>
    </w:p>
    <w:p w:rsidR="000A3132" w:rsidRPr="000A3132" w:rsidRDefault="000A3132" w:rsidP="000A3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3132" w:rsidRPr="000A3132" w:rsidRDefault="000A3132" w:rsidP="000A3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3132" w:rsidRPr="000A3132" w:rsidRDefault="000A3132" w:rsidP="000A3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3132" w:rsidRPr="000A3132" w:rsidRDefault="000A3132" w:rsidP="000A3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3132" w:rsidRPr="000A3132" w:rsidRDefault="000A3132" w:rsidP="000A3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3132" w:rsidRPr="000A3132" w:rsidRDefault="000A3132" w:rsidP="000A3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3132" w:rsidRPr="000A3132" w:rsidRDefault="000A3132" w:rsidP="000A3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3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A3132" w:rsidRDefault="000A3132" w:rsidP="000A3132">
      <w:pPr>
        <w:pStyle w:val="a3"/>
        <w:spacing w:before="0" w:beforeAutospacing="0" w:after="0" w:afterAutospacing="0"/>
        <w:ind w:right="-284"/>
      </w:pPr>
    </w:p>
    <w:p w:rsidR="000A3132" w:rsidRDefault="000A3132" w:rsidP="000A3132">
      <w:pPr>
        <w:pStyle w:val="a3"/>
        <w:spacing w:before="0" w:beforeAutospacing="0" w:after="0" w:afterAutospacing="0"/>
        <w:ind w:right="-284"/>
      </w:pPr>
      <w:r>
        <w:t> </w:t>
      </w:r>
    </w:p>
    <w:p w:rsidR="000A3132" w:rsidRDefault="000A3132" w:rsidP="000A3132">
      <w:pPr>
        <w:pStyle w:val="a3"/>
        <w:spacing w:before="0" w:beforeAutospacing="0" w:after="0" w:afterAutospacing="0"/>
        <w:ind w:right="-284"/>
      </w:pPr>
      <w:r>
        <w:t> </w:t>
      </w:r>
    </w:p>
    <w:p w:rsidR="000A3132" w:rsidRDefault="000A3132" w:rsidP="000A3132">
      <w:pPr>
        <w:pStyle w:val="a3"/>
        <w:spacing w:before="0" w:beforeAutospacing="0" w:after="0" w:afterAutospacing="0"/>
        <w:ind w:right="-284"/>
      </w:pPr>
      <w:r>
        <w:t> </w:t>
      </w:r>
    </w:p>
    <w:p w:rsidR="000A3132" w:rsidRDefault="000A3132" w:rsidP="000A3132">
      <w:pPr>
        <w:pStyle w:val="a3"/>
        <w:spacing w:before="0" w:beforeAutospacing="0" w:after="0" w:afterAutospacing="0"/>
        <w:ind w:right="-284"/>
      </w:pPr>
      <w:r>
        <w:t> </w:t>
      </w:r>
    </w:p>
    <w:p w:rsidR="00015CAB" w:rsidRDefault="00015CAB"/>
    <w:sectPr w:rsidR="00015CAB" w:rsidSect="007C7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C3C14"/>
    <w:multiLevelType w:val="multilevel"/>
    <w:tmpl w:val="F1108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31F1A"/>
    <w:rsid w:val="00015CAB"/>
    <w:rsid w:val="000A3132"/>
    <w:rsid w:val="00286ACB"/>
    <w:rsid w:val="002C10CF"/>
    <w:rsid w:val="00377FF0"/>
    <w:rsid w:val="007C3D7A"/>
    <w:rsid w:val="007C7921"/>
    <w:rsid w:val="00E9346B"/>
    <w:rsid w:val="00F31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2624,baiaagaaboqcaaadvs0aaavjlqaaaaaaaaaaaaaaaaaaaaaaaaaaaaaaaaaaaaaaaaaaaaaaaaaaaaaaaaaaaaaaaaaaaaaaaaaaaaaaaaaaaaaaaaaaaaaaaaaaaaaaaaaaaaaaaaaaaaaaaaaaaaaaaaaaaaaaaaaaaaaaaaaaaaaaaaaaaaaaaaaaaaaaaaaaaaaaaaaaaaaaaaaaaaaaaaaaaaaaaaaaaaa"/>
    <w:basedOn w:val="a"/>
    <w:rsid w:val="000A3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A3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A31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2624,baiaagaaboqcaaadvs0aaavjlqaaaaaaaaaaaaaaaaaaaaaaaaaaaaaaaaaaaaaaaaaaaaaaaaaaaaaaaaaaaaaaaaaaaaaaaaaaaaaaaaaaaaaaaaaaaaaaaaaaaaaaaaaaaaaaaaaaaaaaaaaaaaaaaaaaaaaaaaaaaaaaaaaaaaaaaaaaaaaaaaaaaaaaaaaaaaaaaaaaaaaaaaaaaaaaaaaaaaaaaaaaaaa"/>
    <w:basedOn w:val="a"/>
    <w:rsid w:val="000A3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A3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A31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8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kurchenko</cp:lastModifiedBy>
  <cp:revision>7</cp:revision>
  <dcterms:created xsi:type="dcterms:W3CDTF">2022-06-29T11:05:00Z</dcterms:created>
  <dcterms:modified xsi:type="dcterms:W3CDTF">2022-07-05T07:57:00Z</dcterms:modified>
</cp:coreProperties>
</file>